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柏亚妹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3~11周</w:t>
      </w:r>
    </w:p>
    <w:bookmarkStart w:id="1" w:name="21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临床基本技能操作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(r060028—001)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临床基本技能操作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(r060028—002)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